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9A2B13" w14:textId="77777777" w:rsidR="00374203" w:rsidRPr="00D42FEC" w:rsidRDefault="00D42FEC">
      <w:pPr>
        <w:rPr>
          <w:lang w:val="pl-PL"/>
        </w:rPr>
      </w:pPr>
      <w:r w:rsidRPr="00D42FEC">
        <w:rPr>
          <w:lang w:val="pl-PL"/>
        </w:rPr>
        <w:t>Witaj, świecie</w:t>
      </w:r>
      <w:r w:rsidRPr="00D42FEC">
        <w:rPr>
          <w:lang w:val="pl-PL"/>
        </w:rPr>
        <w:t>!</w:t>
      </w:r>
      <w:bookmarkStart w:id="0" w:name="_GoBack"/>
      <w:bookmarkEnd w:id="0"/>
    </w:p>
    <w:sectPr w:rsidR="00374203" w:rsidRPr="00D42FE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74203"/>
    <w:rsid w:val="00AA1D8D"/>
    <w:rsid w:val="00B47730"/>
    <w:rsid w:val="00CB0664"/>
    <w:rsid w:val="00D42FE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905C9C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E9FFC97-FCFF-1249-A9A5-5E198FCDA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Employee</dc:creator>
  <cp:keywords/>
  <dc:description>generated by python-docx</dc:description>
  <cp:lastModifiedBy>Robert Górczyński</cp:lastModifiedBy>
  <cp:revision>3</cp:revision>
  <dcterms:created xsi:type="dcterms:W3CDTF">2013-12-23T23:15:00Z</dcterms:created>
  <dcterms:modified xsi:type="dcterms:W3CDTF">2017-01-02T18:30:00Z</dcterms:modified>
  <cp:category/>
</cp:coreProperties>
</file>