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234845" w14:textId="77777777" w:rsidR="000C3318" w:rsidRPr="002D00D0" w:rsidRDefault="000C3318" w:rsidP="000C3318">
      <w:pPr>
        <w:pStyle w:val="Title"/>
        <w:rPr>
          <w:lang w:val="pl-PL"/>
        </w:rPr>
      </w:pPr>
      <w:r w:rsidRPr="002D00D0">
        <w:rPr>
          <w:lang w:val="pl-PL"/>
        </w:rPr>
        <w:t>Nagłówek 0</w:t>
      </w:r>
    </w:p>
    <w:p w14:paraId="73987779" w14:textId="77777777" w:rsidR="000C3318" w:rsidRPr="002D00D0" w:rsidRDefault="000C3318" w:rsidP="000C3318">
      <w:pPr>
        <w:pStyle w:val="Heading1"/>
        <w:rPr>
          <w:lang w:val="pl-PL"/>
        </w:rPr>
      </w:pPr>
      <w:r w:rsidRPr="002D00D0">
        <w:rPr>
          <w:lang w:val="pl-PL"/>
        </w:rPr>
        <w:t>Nagłówek 1</w:t>
      </w:r>
    </w:p>
    <w:p w14:paraId="3B2C5930" w14:textId="77777777" w:rsidR="000C3318" w:rsidRPr="002D00D0" w:rsidRDefault="000C3318" w:rsidP="000C3318">
      <w:pPr>
        <w:pStyle w:val="Heading2"/>
        <w:rPr>
          <w:lang w:val="pl-PL"/>
        </w:rPr>
      </w:pPr>
      <w:r w:rsidRPr="002D00D0">
        <w:rPr>
          <w:lang w:val="pl-PL"/>
        </w:rPr>
        <w:t>Nagłówek 2</w:t>
      </w:r>
    </w:p>
    <w:p w14:paraId="2F666692" w14:textId="77777777" w:rsidR="000C3318" w:rsidRPr="002D00D0" w:rsidRDefault="000C3318" w:rsidP="000C3318">
      <w:pPr>
        <w:pStyle w:val="Heading3"/>
        <w:rPr>
          <w:lang w:val="pl-PL"/>
        </w:rPr>
      </w:pPr>
      <w:r w:rsidRPr="002D00D0">
        <w:rPr>
          <w:lang w:val="pl-PL"/>
        </w:rPr>
        <w:t>Nagłówek 3</w:t>
      </w:r>
    </w:p>
    <w:p w14:paraId="0679CA9B" w14:textId="77777777" w:rsidR="000C3318" w:rsidRPr="002D00D0" w:rsidRDefault="000C3318" w:rsidP="000C3318">
      <w:pPr>
        <w:pStyle w:val="Heading4"/>
        <w:rPr>
          <w:lang w:val="pl-PL"/>
        </w:rPr>
      </w:pPr>
      <w:r w:rsidRPr="002D00D0">
        <w:rPr>
          <w:lang w:val="pl-PL"/>
        </w:rPr>
        <w:t>Nagłówek 4</w:t>
      </w:r>
    </w:p>
    <w:p w14:paraId="42B41A16" w14:textId="6F2E37E5" w:rsidR="00965CA0" w:rsidRPr="000C3318" w:rsidRDefault="00965CA0" w:rsidP="000C3318">
      <w:pPr>
        <w:rPr>
          <w:lang w:val="pl-PL"/>
        </w:rPr>
      </w:pPr>
    </w:p>
    <w:sectPr w:rsidR="00965CA0" w:rsidRPr="000C3318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5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C3318"/>
    <w:rsid w:val="0015074B"/>
    <w:rsid w:val="0029639D"/>
    <w:rsid w:val="00326F90"/>
    <w:rsid w:val="00965CA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2F74E7C"/>
  <w14:defaultImageDpi w14:val="300"/>
  <w15:docId w15:val="{E01121AF-7BCB-1743-9B93-D9FB3926E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Employee</dc:creator>
  <cp:keywords/>
  <dc:description>generated by python-docx</dc:description>
  <cp:lastModifiedBy>Robert Górczyński</cp:lastModifiedBy>
  <cp:revision>3</cp:revision>
  <dcterms:created xsi:type="dcterms:W3CDTF">2013-12-23T23:15:00Z</dcterms:created>
  <dcterms:modified xsi:type="dcterms:W3CDTF">2020-11-21T19:04:00Z</dcterms:modified>
  <cp:category/>
</cp:coreProperties>
</file>